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49EA5" w14:textId="77777777" w:rsidR="00677A0B" w:rsidRPr="00742959" w:rsidRDefault="00677A0B" w:rsidP="00742959">
      <w:pPr>
        <w:pStyle w:val="Heading2"/>
        <w:keepNext w:val="0"/>
        <w:keepLines w:val="0"/>
        <w:suppressAutoHyphens/>
        <w:spacing w:before="0" w:line="240" w:lineRule="auto"/>
        <w:jc w:val="both"/>
        <w:rPr>
          <w:rFonts w:ascii="Verdana" w:hAnsi="Verdana"/>
          <w:color w:val="000000"/>
          <w:sz w:val="32"/>
          <w:lang w:val="ru-RU"/>
        </w:rPr>
      </w:pPr>
      <w:r w:rsidRPr="00742959">
        <w:rPr>
          <w:rFonts w:ascii="Verdana" w:hAnsi="Verdana"/>
          <w:color w:val="000000"/>
          <w:sz w:val="32"/>
          <w:lang w:val="ru-RU"/>
        </w:rPr>
        <w:t>Складишок</w:t>
      </w:r>
    </w:p>
    <w:p w14:paraId="3F9F0BD8" w14:textId="77777777" w:rsidR="009A29F4" w:rsidRPr="00742959" w:rsidRDefault="009A29F4" w:rsidP="00742959">
      <w:pPr>
        <w:pStyle w:val="Heading1"/>
        <w:keepNext w:val="0"/>
        <w:keepLines w:val="0"/>
        <w:suppressAutoHyphens/>
        <w:spacing w:before="0" w:line="240" w:lineRule="auto"/>
        <w:jc w:val="both"/>
        <w:rPr>
          <w:rFonts w:ascii="Verdana" w:eastAsiaTheme="minorEastAsia" w:hAnsi="Verdana"/>
          <w:b w:val="0"/>
          <w:color w:val="000000"/>
          <w:sz w:val="24"/>
        </w:rPr>
      </w:pPr>
      <w:r w:rsidRPr="00742959">
        <w:rPr>
          <w:rFonts w:ascii="Verdana" w:eastAsiaTheme="minorEastAsia" w:hAnsi="Verdana"/>
          <w:b w:val="0"/>
          <w:color w:val="000000"/>
          <w:sz w:val="24"/>
        </w:rPr>
        <w:t>Александр Бачило</w:t>
      </w:r>
    </w:p>
    <w:p w14:paraId="21471342"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p>
    <w:p w14:paraId="3EBA935C"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Ну вот, заблудились,</w:t>
      </w:r>
      <w:r w:rsidRPr="00742959">
        <w:rPr>
          <w:rFonts w:ascii="Verdana" w:hAnsi="Verdana"/>
          <w:color w:val="000000"/>
          <w:sz w:val="20"/>
        </w:rPr>
        <w:t> </w:t>
      </w:r>
      <w:r w:rsidRPr="00742959">
        <w:rPr>
          <w:rFonts w:ascii="Verdana" w:hAnsi="Verdana"/>
          <w:color w:val="000000"/>
          <w:sz w:val="20"/>
          <w:lang w:val="ru-RU"/>
        </w:rPr>
        <w:t>— безжалостно подытожила Юля.</w:t>
      </w:r>
      <w:r w:rsidRPr="00742959">
        <w:rPr>
          <w:rFonts w:ascii="Verdana" w:hAnsi="Verdana"/>
          <w:color w:val="000000"/>
          <w:sz w:val="20"/>
        </w:rPr>
        <w:t> </w:t>
      </w:r>
      <w:r w:rsidRPr="00742959">
        <w:rPr>
          <w:rFonts w:ascii="Verdana" w:hAnsi="Verdana"/>
          <w:color w:val="000000"/>
          <w:sz w:val="20"/>
          <w:lang w:val="ru-RU"/>
        </w:rPr>
        <w:t>— Связалась я с вами, ботаниками! Север от юга отличить не можете!</w:t>
      </w:r>
    </w:p>
    <w:p w14:paraId="16B3F5BC"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ты можешь?</w:t>
      </w:r>
      <w:r w:rsidRPr="00742959">
        <w:rPr>
          <w:rFonts w:ascii="Verdana" w:hAnsi="Verdana"/>
          <w:color w:val="000000"/>
          <w:sz w:val="20"/>
        </w:rPr>
        <w:t> </w:t>
      </w:r>
      <w:r w:rsidRPr="00742959">
        <w:rPr>
          <w:rFonts w:ascii="Verdana" w:hAnsi="Verdana"/>
          <w:color w:val="000000"/>
          <w:sz w:val="20"/>
          <w:lang w:val="ru-RU"/>
        </w:rPr>
        <w:t>— огрызнулся Валера.</w:t>
      </w:r>
    </w:p>
    <w:p w14:paraId="10E6E173"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Я</w:t>
      </w:r>
      <w:r w:rsidRPr="00742959">
        <w:rPr>
          <w:rFonts w:ascii="Verdana" w:hAnsi="Verdana"/>
          <w:color w:val="000000"/>
          <w:sz w:val="20"/>
        </w:rPr>
        <w:t> </w:t>
      </w:r>
      <w:r w:rsidRPr="00742959">
        <w:rPr>
          <w:rFonts w:ascii="Verdana" w:hAnsi="Verdana"/>
          <w:color w:val="000000"/>
          <w:sz w:val="20"/>
          <w:lang w:val="ru-RU"/>
        </w:rPr>
        <w:t>— женщина,</w:t>
      </w:r>
      <w:r w:rsidRPr="00742959">
        <w:rPr>
          <w:rFonts w:ascii="Verdana" w:hAnsi="Verdana"/>
          <w:color w:val="000000"/>
          <w:sz w:val="20"/>
        </w:rPr>
        <w:t> </w:t>
      </w:r>
      <w:r w:rsidRPr="00742959">
        <w:rPr>
          <w:rFonts w:ascii="Verdana" w:hAnsi="Verdana"/>
          <w:color w:val="000000"/>
          <w:sz w:val="20"/>
          <w:lang w:val="ru-RU"/>
        </w:rPr>
        <w:t>— Юля высокомерно перешагнула через поваленный березовый ствол,</w:t>
      </w:r>
      <w:r w:rsidRPr="00742959">
        <w:rPr>
          <w:rFonts w:ascii="Verdana" w:hAnsi="Verdana"/>
          <w:color w:val="000000"/>
          <w:sz w:val="20"/>
        </w:rPr>
        <w:t> </w:t>
      </w:r>
      <w:r w:rsidRPr="00742959">
        <w:rPr>
          <w:rFonts w:ascii="Verdana" w:hAnsi="Verdana"/>
          <w:color w:val="000000"/>
          <w:sz w:val="20"/>
          <w:lang w:val="ru-RU"/>
        </w:rPr>
        <w:t>— у меня другие функции.</w:t>
      </w:r>
    </w:p>
    <w:p w14:paraId="0463BC71"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Она сама не понимала, для чего задирает Валеру. Может быть для того, чтобы Рома, наконец, перестал угрюмо молчать? И вообще, кавалеры называется. Такое впечатление, что каждый предоставил право проявлять инициативу другому.</w:t>
      </w:r>
    </w:p>
    <w:p w14:paraId="0140EF5B"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Какие, интересно, у тебя функции</w:t>
      </w:r>
      <w:r w:rsidRPr="00742959">
        <w:rPr>
          <w:rFonts w:ascii="Verdana" w:hAnsi="Verdana"/>
          <w:color w:val="000000"/>
          <w:sz w:val="20"/>
        </w:rPr>
        <w:t> </w:t>
      </w:r>
      <w:r w:rsidRPr="00742959">
        <w:rPr>
          <w:rFonts w:ascii="Verdana" w:hAnsi="Verdana"/>
          <w:color w:val="000000"/>
          <w:sz w:val="20"/>
          <w:lang w:val="ru-RU"/>
        </w:rPr>
        <w:t>— в лесу?</w:t>
      </w:r>
      <w:r w:rsidRPr="00742959">
        <w:rPr>
          <w:rFonts w:ascii="Verdana" w:hAnsi="Verdana"/>
          <w:color w:val="000000"/>
          <w:sz w:val="20"/>
        </w:rPr>
        <w:t> </w:t>
      </w:r>
      <w:r w:rsidRPr="00742959">
        <w:rPr>
          <w:rFonts w:ascii="Verdana" w:hAnsi="Verdana"/>
          <w:color w:val="000000"/>
          <w:sz w:val="20"/>
          <w:lang w:val="ru-RU"/>
        </w:rPr>
        <w:t>— съязвил Валера.</w:t>
      </w:r>
    </w:p>
    <w:p w14:paraId="332B214B"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Объяснять вам, что вы ушастые лопухи!</w:t>
      </w:r>
      <w:r w:rsidRPr="00742959">
        <w:rPr>
          <w:rFonts w:ascii="Verdana" w:hAnsi="Verdana"/>
          <w:color w:val="000000"/>
          <w:sz w:val="20"/>
        </w:rPr>
        <w:t> </w:t>
      </w:r>
      <w:r w:rsidRPr="00742959">
        <w:rPr>
          <w:rFonts w:ascii="Verdana" w:hAnsi="Verdana"/>
          <w:color w:val="000000"/>
          <w:sz w:val="20"/>
          <w:lang w:val="ru-RU"/>
        </w:rPr>
        <w:t>— не задумываясь, ответила Юля.</w:t>
      </w:r>
    </w:p>
    <w:p w14:paraId="18A90CAC"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При чем тут мы?</w:t>
      </w:r>
      <w:r w:rsidRPr="00742959">
        <w:rPr>
          <w:rFonts w:ascii="Verdana" w:hAnsi="Verdana"/>
          <w:color w:val="000000"/>
          <w:sz w:val="20"/>
        </w:rPr>
        <w:t> </w:t>
      </w:r>
      <w:r w:rsidRPr="00742959">
        <w:rPr>
          <w:rFonts w:ascii="Verdana" w:hAnsi="Verdana"/>
          <w:color w:val="000000"/>
          <w:sz w:val="20"/>
          <w:lang w:val="ru-RU"/>
        </w:rPr>
        <w:t>— Рома, наконец, перестал нажимать кнопки навигатора и принялся энергично его встряхивать</w:t>
      </w:r>
      <w:r w:rsidRPr="00742959">
        <w:rPr>
          <w:rFonts w:ascii="Verdana" w:hAnsi="Verdana"/>
          <w:color w:val="000000"/>
          <w:sz w:val="20"/>
        </w:rPr>
        <w:t> </w:t>
      </w:r>
      <w:r w:rsidRPr="00742959">
        <w:rPr>
          <w:rFonts w:ascii="Verdana" w:hAnsi="Verdana"/>
          <w:color w:val="000000"/>
          <w:sz w:val="20"/>
          <w:lang w:val="ru-RU"/>
        </w:rPr>
        <w:t>— Джи Пи Эс не работает...</w:t>
      </w:r>
    </w:p>
    <w:p w14:paraId="2857D9F8"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Джи-пи-эс</w:t>
      </w:r>
      <w:r w:rsidRPr="00742959">
        <w:rPr>
          <w:rFonts w:ascii="Verdana" w:hAnsi="Verdana"/>
          <w:color w:val="000000"/>
          <w:sz w:val="20"/>
        </w:rPr>
        <w:t> </w:t>
      </w:r>
      <w:r w:rsidRPr="00742959">
        <w:rPr>
          <w:rFonts w:ascii="Verdana" w:hAnsi="Verdana"/>
          <w:color w:val="000000"/>
          <w:sz w:val="20"/>
          <w:lang w:val="ru-RU"/>
        </w:rPr>
        <w:t>— джи-пи-эр-эс! Лучше бы компас взяли.</w:t>
      </w:r>
    </w:p>
    <w:p w14:paraId="4D51D91F"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что толку?</w:t>
      </w:r>
      <w:r w:rsidRPr="00742959">
        <w:rPr>
          <w:rFonts w:ascii="Verdana" w:hAnsi="Verdana"/>
          <w:color w:val="000000"/>
          <w:sz w:val="20"/>
        </w:rPr>
        <w:t> </w:t>
      </w:r>
      <w:r w:rsidRPr="00742959">
        <w:rPr>
          <w:rFonts w:ascii="Verdana" w:hAnsi="Verdana"/>
          <w:color w:val="000000"/>
          <w:sz w:val="20"/>
          <w:lang w:val="ru-RU"/>
        </w:rPr>
        <w:t>— Валера похлопал по ближайшему стволу.</w:t>
      </w:r>
      <w:r w:rsidRPr="00742959">
        <w:rPr>
          <w:rFonts w:ascii="Verdana" w:hAnsi="Verdana"/>
          <w:color w:val="000000"/>
          <w:sz w:val="20"/>
        </w:rPr>
        <w:t> </w:t>
      </w:r>
      <w:r w:rsidRPr="00742959">
        <w:rPr>
          <w:rFonts w:ascii="Verdana" w:hAnsi="Verdana"/>
          <w:color w:val="000000"/>
          <w:sz w:val="20"/>
          <w:lang w:val="ru-RU"/>
        </w:rPr>
        <w:t>— Вот, видишь дерево?</w:t>
      </w:r>
    </w:p>
    <w:p w14:paraId="58034A2C"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Вижу,</w:t>
      </w:r>
      <w:r w:rsidRPr="00742959">
        <w:rPr>
          <w:rFonts w:ascii="Verdana" w:hAnsi="Verdana"/>
          <w:color w:val="000000"/>
          <w:sz w:val="20"/>
        </w:rPr>
        <w:t> </w:t>
      </w:r>
      <w:r w:rsidRPr="00742959">
        <w:rPr>
          <w:rFonts w:ascii="Verdana" w:hAnsi="Verdana"/>
          <w:color w:val="000000"/>
          <w:sz w:val="20"/>
          <w:lang w:val="ru-RU"/>
        </w:rPr>
        <w:t>— буркнула Юля, не поворачивая головы.</w:t>
      </w:r>
      <w:r w:rsidRPr="00742959">
        <w:rPr>
          <w:rFonts w:ascii="Verdana" w:hAnsi="Verdana"/>
          <w:color w:val="000000"/>
          <w:sz w:val="20"/>
        </w:rPr>
        <w:t> </w:t>
      </w:r>
      <w:r w:rsidRPr="00742959">
        <w:rPr>
          <w:rFonts w:ascii="Verdana" w:hAnsi="Verdana"/>
          <w:color w:val="000000"/>
          <w:sz w:val="20"/>
          <w:lang w:val="ru-RU"/>
        </w:rPr>
        <w:t>— Даже два.</w:t>
      </w:r>
    </w:p>
    <w:p w14:paraId="11415C4B"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Валера пропустил комплимент мимо ушей.</w:t>
      </w:r>
    </w:p>
    <w:p w14:paraId="137E68B7"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Видишь, мох с одной стороны? Там север. Ну? Полегчало?</w:t>
      </w:r>
    </w:p>
    <w:p w14:paraId="7383E22F"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мы откуда пришли?</w:t>
      </w:r>
      <w:r w:rsidRPr="00742959">
        <w:rPr>
          <w:rFonts w:ascii="Verdana" w:hAnsi="Verdana"/>
          <w:color w:val="000000"/>
          <w:sz w:val="20"/>
        </w:rPr>
        <w:t> </w:t>
      </w:r>
      <w:r w:rsidRPr="00742959">
        <w:rPr>
          <w:rFonts w:ascii="Verdana" w:hAnsi="Verdana"/>
          <w:color w:val="000000"/>
          <w:sz w:val="20"/>
          <w:lang w:val="ru-RU"/>
        </w:rPr>
        <w:t>— Юля огляделась по сторонам.</w:t>
      </w:r>
    </w:p>
    <w:p w14:paraId="25891DA3"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Похоже, ей самой придется выводить этих ботанов к дороге.</w:t>
      </w:r>
    </w:p>
    <w:p w14:paraId="1842B3BC"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черт бы его помнил!</w:t>
      </w:r>
      <w:r w:rsidRPr="00742959">
        <w:rPr>
          <w:rFonts w:ascii="Verdana" w:hAnsi="Verdana"/>
          <w:color w:val="000000"/>
          <w:sz w:val="20"/>
        </w:rPr>
        <w:t> </w:t>
      </w:r>
      <w:r w:rsidRPr="00742959">
        <w:rPr>
          <w:rFonts w:ascii="Verdana" w:hAnsi="Verdana"/>
          <w:color w:val="000000"/>
          <w:sz w:val="20"/>
          <w:lang w:val="ru-RU"/>
        </w:rPr>
        <w:t>— Валера с досады пнул дерево.</w:t>
      </w:r>
      <w:r w:rsidRPr="00742959">
        <w:rPr>
          <w:rFonts w:ascii="Verdana" w:hAnsi="Verdana"/>
          <w:color w:val="000000"/>
          <w:sz w:val="20"/>
        </w:rPr>
        <w:t> </w:t>
      </w:r>
      <w:r w:rsidRPr="00742959">
        <w:rPr>
          <w:rFonts w:ascii="Verdana" w:hAnsi="Verdana"/>
          <w:color w:val="000000"/>
          <w:sz w:val="20"/>
          <w:lang w:val="ru-RU"/>
        </w:rPr>
        <w:t>— Я вообще не понимаю, как мы здесь оказались!</w:t>
      </w:r>
    </w:p>
    <w:p w14:paraId="51F5EBA4"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Рома снова повертел в руках навигатор, экран которого разноцветно сиял в наступающих сумерках.</w:t>
      </w:r>
    </w:p>
    <w:p w14:paraId="625DE332"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Хоть что-то он показывает?</w:t>
      </w:r>
      <w:r w:rsidRPr="00742959">
        <w:rPr>
          <w:rFonts w:ascii="Verdana" w:hAnsi="Verdana"/>
          <w:color w:val="000000"/>
          <w:sz w:val="20"/>
        </w:rPr>
        <w:t> </w:t>
      </w:r>
      <w:r w:rsidRPr="00742959">
        <w:rPr>
          <w:rFonts w:ascii="Verdana" w:hAnsi="Verdana"/>
          <w:color w:val="000000"/>
          <w:sz w:val="20"/>
          <w:lang w:val="ru-RU"/>
        </w:rPr>
        <w:t>— спросила Юлька.</w:t>
      </w:r>
    </w:p>
    <w:p w14:paraId="46E1CF3A"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Надоело все. Доехать до дома, залезть в ванну и уснуть...</w:t>
      </w:r>
    </w:p>
    <w:p w14:paraId="5FD7CAA5"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lastRenderedPageBreak/>
        <w:t>Рома пожал плечами.</w:t>
      </w:r>
    </w:p>
    <w:p w14:paraId="74860F54"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Провинция Сычуань. По-моему, он е... кхм! обнулился. Кажет только то место, где его сделали и прошили. Пока не увидит спутников, не заработает.</w:t>
      </w:r>
    </w:p>
    <w:p w14:paraId="5606FF3A"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Когда он их увидит?!</w:t>
      </w:r>
      <w:r w:rsidRPr="00742959">
        <w:rPr>
          <w:rFonts w:ascii="Verdana" w:hAnsi="Verdana"/>
          <w:color w:val="000000"/>
          <w:sz w:val="20"/>
        </w:rPr>
        <w:t> </w:t>
      </w:r>
      <w:r w:rsidRPr="00742959">
        <w:rPr>
          <w:rFonts w:ascii="Verdana" w:hAnsi="Verdana"/>
          <w:color w:val="000000"/>
          <w:sz w:val="20"/>
          <w:lang w:val="ru-RU"/>
        </w:rPr>
        <w:t>— капризно захныкала Юлька,</w:t>
      </w:r>
      <w:r w:rsidRPr="00742959">
        <w:rPr>
          <w:rFonts w:ascii="Verdana" w:hAnsi="Verdana"/>
          <w:color w:val="000000"/>
          <w:sz w:val="20"/>
        </w:rPr>
        <w:t> </w:t>
      </w:r>
      <w:r w:rsidRPr="00742959">
        <w:rPr>
          <w:rFonts w:ascii="Verdana" w:hAnsi="Verdana"/>
          <w:color w:val="000000"/>
          <w:sz w:val="20"/>
          <w:lang w:val="ru-RU"/>
        </w:rPr>
        <w:t>— Когда совсем темно станет?!</w:t>
      </w:r>
    </w:p>
    <w:p w14:paraId="657A3BB2"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Это вряд ли,</w:t>
      </w:r>
      <w:r w:rsidRPr="00742959">
        <w:rPr>
          <w:rFonts w:ascii="Verdana" w:hAnsi="Verdana"/>
          <w:color w:val="000000"/>
          <w:sz w:val="20"/>
        </w:rPr>
        <w:t> </w:t>
      </w:r>
      <w:r w:rsidRPr="00742959">
        <w:rPr>
          <w:rFonts w:ascii="Verdana" w:hAnsi="Verdana"/>
          <w:color w:val="000000"/>
          <w:sz w:val="20"/>
          <w:lang w:val="ru-RU"/>
        </w:rPr>
        <w:t>— раздался вдруг голос из густой тени под елью.</w:t>
      </w:r>
    </w:p>
    <w:p w14:paraId="1D50FD86"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Юлька взвизгнула от неожиданности и всем маникюром вцепилась в ромин рукав. Еловые лапы раздались, навстречу заплутавшей троице вышел парень в геологической штормовке. Юля окинула его быстрым взглядом и слегка успокоилась: он оказался вполне соразмерного возраста и без таежной диковатости в глазах. В общем, ничего пугающего. Даже симпатичный...</w:t>
      </w:r>
    </w:p>
    <w:p w14:paraId="471AB9B2"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Грибники?</w:t>
      </w:r>
      <w:r w:rsidRPr="00742959">
        <w:rPr>
          <w:rFonts w:ascii="Verdana" w:hAnsi="Verdana"/>
          <w:color w:val="000000"/>
          <w:sz w:val="20"/>
        </w:rPr>
        <w:t> </w:t>
      </w:r>
      <w:r w:rsidRPr="00742959">
        <w:rPr>
          <w:rFonts w:ascii="Verdana" w:hAnsi="Verdana"/>
          <w:color w:val="000000"/>
          <w:sz w:val="20"/>
          <w:lang w:val="ru-RU"/>
        </w:rPr>
        <w:t>— с улыбкой спросил парень и тут же скептически покачал головой.</w:t>
      </w:r>
      <w:r w:rsidRPr="00742959">
        <w:rPr>
          <w:rFonts w:ascii="Verdana" w:hAnsi="Verdana"/>
          <w:color w:val="000000"/>
          <w:sz w:val="20"/>
        </w:rPr>
        <w:t> </w:t>
      </w:r>
      <w:r w:rsidRPr="00742959">
        <w:rPr>
          <w:rFonts w:ascii="Verdana" w:hAnsi="Verdana"/>
          <w:color w:val="000000"/>
          <w:sz w:val="20"/>
          <w:lang w:val="ru-RU"/>
        </w:rPr>
        <w:t>— Что-то не заточены вы под грибочки. Хобитанию потеряли?</w:t>
      </w:r>
    </w:p>
    <w:p w14:paraId="6752CE75"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Да сами не знаем, чего поперлись!</w:t>
      </w:r>
      <w:r w:rsidRPr="00742959">
        <w:rPr>
          <w:rFonts w:ascii="Verdana" w:hAnsi="Verdana"/>
          <w:color w:val="000000"/>
          <w:sz w:val="20"/>
        </w:rPr>
        <w:t> </w:t>
      </w:r>
      <w:r w:rsidRPr="00742959">
        <w:rPr>
          <w:rFonts w:ascii="Verdana" w:hAnsi="Verdana"/>
          <w:color w:val="000000"/>
          <w:sz w:val="20"/>
          <w:lang w:val="ru-RU"/>
        </w:rPr>
        <w:t>— проворчал Валера.</w:t>
      </w:r>
    </w:p>
    <w:p w14:paraId="6EC754D0"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Пошли гулять и заблудились,</w:t>
      </w:r>
      <w:r w:rsidRPr="00742959">
        <w:rPr>
          <w:rFonts w:ascii="Verdana" w:hAnsi="Verdana"/>
          <w:color w:val="000000"/>
          <w:sz w:val="20"/>
        </w:rPr>
        <w:t> </w:t>
      </w:r>
      <w:r w:rsidRPr="00742959">
        <w:rPr>
          <w:rFonts w:ascii="Verdana" w:hAnsi="Verdana"/>
          <w:color w:val="000000"/>
          <w:sz w:val="20"/>
          <w:lang w:val="ru-RU"/>
        </w:rPr>
        <w:t>— пояснила Юлька.</w:t>
      </w:r>
    </w:p>
    <w:p w14:paraId="700DA87F"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Ну, почему заблудились?</w:t>
      </w:r>
      <w:r w:rsidRPr="00742959">
        <w:rPr>
          <w:rFonts w:ascii="Verdana" w:hAnsi="Verdana"/>
          <w:color w:val="000000"/>
          <w:sz w:val="20"/>
        </w:rPr>
        <w:t> </w:t>
      </w:r>
      <w:r w:rsidRPr="00742959">
        <w:rPr>
          <w:rFonts w:ascii="Verdana" w:hAnsi="Verdana"/>
          <w:color w:val="000000"/>
          <w:sz w:val="20"/>
          <w:lang w:val="ru-RU"/>
        </w:rPr>
        <w:t>— парень добродушно подмигнул.</w:t>
      </w:r>
      <w:r w:rsidRPr="00742959">
        <w:rPr>
          <w:rFonts w:ascii="Verdana" w:hAnsi="Verdana"/>
          <w:color w:val="000000"/>
          <w:sz w:val="20"/>
        </w:rPr>
        <w:t> </w:t>
      </w:r>
      <w:r w:rsidRPr="00742959">
        <w:rPr>
          <w:rFonts w:ascii="Verdana" w:hAnsi="Verdana"/>
          <w:color w:val="000000"/>
          <w:sz w:val="20"/>
          <w:lang w:val="ru-RU"/>
        </w:rPr>
        <w:t>— Гулять, так гулять! Сейчас сообразим ужин и гульнем. Мне как раз компании не хватает.</w:t>
      </w:r>
    </w:p>
    <w:p w14:paraId="5705F091"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Нет, нет!</w:t>
      </w:r>
      <w:r w:rsidRPr="00742959">
        <w:rPr>
          <w:rFonts w:ascii="Verdana" w:hAnsi="Verdana"/>
          <w:color w:val="000000"/>
          <w:sz w:val="20"/>
        </w:rPr>
        <w:t> </w:t>
      </w:r>
      <w:r w:rsidRPr="00742959">
        <w:rPr>
          <w:rFonts w:ascii="Verdana" w:hAnsi="Verdana"/>
          <w:color w:val="000000"/>
          <w:sz w:val="20"/>
          <w:lang w:val="ru-RU"/>
        </w:rPr>
        <w:t>— замотала головой Юлька.</w:t>
      </w:r>
      <w:r w:rsidRPr="00742959">
        <w:rPr>
          <w:rFonts w:ascii="Verdana" w:hAnsi="Verdana"/>
          <w:color w:val="000000"/>
          <w:sz w:val="20"/>
        </w:rPr>
        <w:t> </w:t>
      </w:r>
      <w:r w:rsidRPr="00742959">
        <w:rPr>
          <w:rFonts w:ascii="Verdana" w:hAnsi="Verdana"/>
          <w:color w:val="000000"/>
          <w:sz w:val="20"/>
          <w:lang w:val="ru-RU"/>
        </w:rPr>
        <w:t>— Нам надо в город!</w:t>
      </w:r>
    </w:p>
    <w:p w14:paraId="19EAE230"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Город будет утром,</w:t>
      </w:r>
      <w:r w:rsidRPr="00742959">
        <w:rPr>
          <w:rFonts w:ascii="Verdana" w:hAnsi="Verdana"/>
          <w:color w:val="000000"/>
          <w:sz w:val="20"/>
        </w:rPr>
        <w:t> </w:t>
      </w:r>
      <w:r w:rsidRPr="00742959">
        <w:rPr>
          <w:rFonts w:ascii="Verdana" w:hAnsi="Verdana"/>
          <w:color w:val="000000"/>
          <w:sz w:val="20"/>
          <w:lang w:val="ru-RU"/>
        </w:rPr>
        <w:t>— заверил ее парень.</w:t>
      </w:r>
      <w:r w:rsidRPr="00742959">
        <w:rPr>
          <w:rFonts w:ascii="Verdana" w:hAnsi="Verdana"/>
          <w:color w:val="000000"/>
          <w:sz w:val="20"/>
        </w:rPr>
        <w:t> </w:t>
      </w:r>
      <w:r w:rsidRPr="00742959">
        <w:rPr>
          <w:rFonts w:ascii="Verdana" w:hAnsi="Verdana"/>
          <w:color w:val="000000"/>
          <w:sz w:val="20"/>
          <w:lang w:val="ru-RU"/>
        </w:rPr>
        <w:t>— А сейчас</w:t>
      </w:r>
      <w:r w:rsidRPr="00742959">
        <w:rPr>
          <w:rFonts w:ascii="Verdana" w:hAnsi="Verdana"/>
          <w:color w:val="000000"/>
          <w:sz w:val="20"/>
        </w:rPr>
        <w:t> </w:t>
      </w:r>
      <w:r w:rsidRPr="00742959">
        <w:rPr>
          <w:rFonts w:ascii="Verdana" w:hAnsi="Verdana"/>
          <w:color w:val="000000"/>
          <w:sz w:val="20"/>
          <w:lang w:val="ru-RU"/>
        </w:rPr>
        <w:t>— какой город? Только штаны рвать по кустам. И все равно ночевать придется в лесу. А у вас, я смотрю, кроме дохлого гаджета, никаких средств выживания.</w:t>
      </w:r>
    </w:p>
    <w:p w14:paraId="62F41A69"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у вас?</w:t>
      </w:r>
      <w:r w:rsidRPr="00742959">
        <w:rPr>
          <w:rFonts w:ascii="Verdana" w:hAnsi="Verdana"/>
          <w:color w:val="000000"/>
          <w:sz w:val="20"/>
        </w:rPr>
        <w:t> </w:t>
      </w:r>
      <w:r w:rsidRPr="00742959">
        <w:rPr>
          <w:rFonts w:ascii="Verdana" w:hAnsi="Verdana"/>
          <w:color w:val="000000"/>
          <w:sz w:val="20"/>
          <w:lang w:val="ru-RU"/>
        </w:rPr>
        <w:t>— Юля почувствовала, что парень-то свой, можно и его слегка царапнуть лакированным коготком.</w:t>
      </w:r>
    </w:p>
    <w:p w14:paraId="49A61937"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Пошли,</w:t>
      </w:r>
      <w:r w:rsidRPr="00742959">
        <w:rPr>
          <w:rFonts w:ascii="Verdana" w:hAnsi="Verdana"/>
          <w:color w:val="000000"/>
          <w:sz w:val="20"/>
        </w:rPr>
        <w:t> </w:t>
      </w:r>
      <w:r w:rsidRPr="00742959">
        <w:rPr>
          <w:rFonts w:ascii="Verdana" w:hAnsi="Verdana"/>
          <w:color w:val="000000"/>
          <w:sz w:val="20"/>
          <w:lang w:val="ru-RU"/>
        </w:rPr>
        <w:t>— просто сказал он и, повернувшись, зашагал в обход ельника.</w:t>
      </w:r>
    </w:p>
    <w:p w14:paraId="0422427A"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имя у вас есть?</w:t>
      </w:r>
      <w:r w:rsidRPr="00742959">
        <w:rPr>
          <w:rFonts w:ascii="Verdana" w:hAnsi="Verdana"/>
          <w:color w:val="000000"/>
          <w:sz w:val="20"/>
        </w:rPr>
        <w:t> </w:t>
      </w:r>
      <w:r w:rsidRPr="00742959">
        <w:rPr>
          <w:rFonts w:ascii="Verdana" w:hAnsi="Verdana"/>
          <w:color w:val="000000"/>
          <w:sz w:val="20"/>
          <w:lang w:val="ru-RU"/>
        </w:rPr>
        <w:t>— спросила Юля.</w:t>
      </w:r>
    </w:p>
    <w:p w14:paraId="315D0096"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Эту фразу она собиралась произнести свысока и даже несколько насмешливо, но пришлось кричать вдогонку и даже несколько вприпрыжку, чтобы не отстать.</w:t>
      </w:r>
    </w:p>
    <w:p w14:paraId="57EC5228"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Максим,</w:t>
      </w:r>
      <w:r w:rsidRPr="00742959">
        <w:rPr>
          <w:rFonts w:ascii="Verdana" w:hAnsi="Verdana"/>
          <w:color w:val="000000"/>
          <w:sz w:val="20"/>
        </w:rPr>
        <w:t> </w:t>
      </w:r>
      <w:r w:rsidRPr="00742959">
        <w:rPr>
          <w:rFonts w:ascii="Verdana" w:hAnsi="Verdana"/>
          <w:color w:val="000000"/>
          <w:sz w:val="20"/>
          <w:lang w:val="ru-RU"/>
        </w:rPr>
        <w:t>— кивнул парень, не оборачиваясь.</w:t>
      </w:r>
    </w:p>
    <w:p w14:paraId="2018B64E"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А меня</w:t>
      </w:r>
      <w:r w:rsidRPr="00742959">
        <w:rPr>
          <w:rFonts w:ascii="Verdana" w:hAnsi="Verdana"/>
          <w:color w:val="000000"/>
          <w:sz w:val="20"/>
        </w:rPr>
        <w:t> </w:t>
      </w:r>
      <w:r w:rsidRPr="00742959">
        <w:rPr>
          <w:rFonts w:ascii="Verdana" w:hAnsi="Verdana"/>
          <w:color w:val="000000"/>
          <w:sz w:val="20"/>
          <w:lang w:val="ru-RU"/>
        </w:rPr>
        <w:t>— Юля!</w:t>
      </w:r>
    </w:p>
    <w:p w14:paraId="6F1685C8"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Валера с Ромой переглянулись.</w:t>
      </w:r>
    </w:p>
    <w:p w14:paraId="4E173361"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Ну, что скажешь?</w:t>
      </w:r>
    </w:p>
    <w:p w14:paraId="6B1AF577"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lastRenderedPageBreak/>
        <w:t>—</w:t>
      </w:r>
      <w:r w:rsidRPr="00742959">
        <w:rPr>
          <w:rFonts w:ascii="Verdana" w:hAnsi="Verdana"/>
          <w:color w:val="000000"/>
          <w:sz w:val="20"/>
        </w:rPr>
        <w:t> </w:t>
      </w:r>
      <w:r w:rsidRPr="00742959">
        <w:rPr>
          <w:rFonts w:ascii="Verdana" w:hAnsi="Verdana"/>
          <w:color w:val="000000"/>
          <w:sz w:val="20"/>
          <w:lang w:val="ru-RU"/>
        </w:rPr>
        <w:t>Да, вроде, на бандита не похож. Турист, КСП-шник какой-нибудь. «Изгиб гитары желтой»... может, и выпить есть. Переночуем, что такого?</w:t>
      </w:r>
    </w:p>
    <w:p w14:paraId="0447BF49" w14:textId="77777777" w:rsidR="00677A0B" w:rsidRPr="00742959" w:rsidRDefault="00677A0B" w:rsidP="00742959">
      <w:pPr>
        <w:suppressAutoHyphens/>
        <w:spacing w:after="0" w:line="240" w:lineRule="auto"/>
        <w:ind w:firstLine="283"/>
        <w:jc w:val="both"/>
        <w:rPr>
          <w:rFonts w:ascii="Verdana" w:hAnsi="Verdana"/>
          <w:color w:val="000000"/>
          <w:sz w:val="20"/>
          <w:lang w:val="ru-RU"/>
        </w:rPr>
      </w:pPr>
      <w:r w:rsidRPr="00742959">
        <w:rPr>
          <w:rFonts w:ascii="Verdana" w:hAnsi="Verdana"/>
          <w:color w:val="000000"/>
          <w:sz w:val="20"/>
          <w:lang w:val="ru-RU"/>
        </w:rPr>
        <w:t>—</w:t>
      </w:r>
      <w:r w:rsidRPr="00742959">
        <w:rPr>
          <w:rFonts w:ascii="Verdana" w:hAnsi="Verdana"/>
          <w:color w:val="000000"/>
          <w:sz w:val="20"/>
        </w:rPr>
        <w:t> </w:t>
      </w:r>
      <w:r w:rsidRPr="00742959">
        <w:rPr>
          <w:rFonts w:ascii="Verdana" w:hAnsi="Verdana"/>
          <w:color w:val="000000"/>
          <w:sz w:val="20"/>
          <w:lang w:val="ru-RU"/>
        </w:rPr>
        <w:t>М-да... лишь бы петь не начал...</w:t>
      </w:r>
    </w:p>
    <w:p w14:paraId="4F81FA1B"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lang w:val="ru-RU"/>
        </w:rPr>
        <w:t xml:space="preserve">Максим привел их на приветливую даже теперь, в сгущающемся туманном сумраке, поляну, поросшую мягкой, ровно ощипанной стадами муравой. Хоть в футбол играй. Единственным недостатком поляны оказалось то, что она была абсолютно пуста. </w:t>
      </w:r>
      <w:r w:rsidRPr="00742959">
        <w:rPr>
          <w:rFonts w:ascii="Verdana" w:hAnsi="Verdana"/>
          <w:color w:val="000000"/>
          <w:sz w:val="20"/>
        </w:rPr>
        <w:t>Ни костра, ни палатки, ни гитары с желтым изгибом.</w:t>
      </w:r>
    </w:p>
    <w:p w14:paraId="4864CC8D"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Вот здесь, пожалуй, и раскинемся, — сказал Максим.</w:t>
      </w:r>
    </w:p>
    <w:p w14:paraId="5E0828E5"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Что, под открытым небом?! — забеспокоилась Юля.</w:t>
      </w:r>
    </w:p>
    <w:p w14:paraId="7A15B3B4"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Не все сразу. Сначала — дрова, потом ужин, потом... Постойте тут.</w:t>
      </w:r>
    </w:p>
    <w:p w14:paraId="2D9BEA6A"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Он убежал, но очень скоро вернулся с целой охапкой сухих веток — от тоненьких хворостин до аккуратных полешек одинаковой длины, в руку толщиной.</w:t>
      </w:r>
    </w:p>
    <w:p w14:paraId="517CBF3F"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Мужики, там еще бревнышко осталось. Тащите его сюда!</w:t>
      </w:r>
    </w:p>
    <w:p w14:paraId="39C1AC74"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Когда Валера с Ромой, кряхтя, притащили бревнышко, костер уже разгорался. Жарко пылал хворост, занимались сложенные срубом поленья. Вокруг сразу стало совсем темно, только край неба, неровно обгрызенный зубчатой стеной леса, еще бледно фосфоресцировал. Юля, уютно кутаясь в штормовку Максима, присела на бревно.</w:t>
      </w:r>
    </w:p>
    <w:p w14:paraId="5601AC71"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Рома с удивлением рассматривал ровно обрубленные поленья в костре.</w:t>
      </w:r>
    </w:p>
    <w:p w14:paraId="19413DC6"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У тебя что, топор в кустах? — спросил он Максима.</w:t>
      </w:r>
    </w:p>
    <w:p w14:paraId="76EB9CC8"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Тот рассмеялся.</w:t>
      </w:r>
    </w:p>
    <w:p w14:paraId="47EAAC47"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Зачем? У меня кое-что получше есть, — он вынул из кармана и протянул Роме блеснувший в свете пламени предмет.</w:t>
      </w:r>
    </w:p>
    <w:p w14:paraId="10DFF0F2"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Что это?</w:t>
      </w:r>
    </w:p>
    <w:p w14:paraId="7A2B1C86"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Так, складишок. Ножичек перочинный. Сразу не стал хвастаться, а то еще испугаетесь: встретили в лесу человека, а он первым делом вынул нож. Но складишок занятный. Ты сам попробуй, вон на ту кнопочку нажми. Только осторожно.</w:t>
      </w:r>
    </w:p>
    <w:p w14:paraId="62F22BC0"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Рома тронул кнопку и вздрогнул от неожиданности. В руке его был зажат приличных размеров тесак с лезвием куда большей длины, чем рукоятка.</w:t>
      </w:r>
    </w:p>
    <w:p w14:paraId="7F855451"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Это... как это? — изумленно спросил он.</w:t>
      </w:r>
    </w:p>
    <w:p w14:paraId="39009306"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lastRenderedPageBreak/>
        <w:t>— А вот! — с гордостью произнес Максим, считая, что тем и исчерпал объяснение. — Да это еще что! Тут всяких лезвий — вагон. Я сам еще половины не выдвигал.</w:t>
      </w:r>
    </w:p>
    <w:p w14:paraId="661520B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Спецназовский, — авторитетно заявил Валера, взвесив рукоятку на ладони. — Я в Интернете видел. И штык, и нож, и все, что хошь!</w:t>
      </w:r>
    </w:p>
    <w:p w14:paraId="5395475A"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Ребята, — сказала Юля, зевая. — Я, конечно, понимаю, что вы можете играть в ножички, пока не полысеете. Но я, честно, говоря, уже спать хочу. И есть.</w:t>
      </w:r>
    </w:p>
    <w:p w14:paraId="20DF21FC"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Нет проблем! — сказал Максим, взяв складишок. — Показываю!</w:t>
      </w:r>
    </w:p>
    <w:p w14:paraId="2B2795AB"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Он нажал кнопку, и из рукоятки выскочила тоненькая трубочка с ослепительно яркой лампочкой на конце. Сноп света сверкнул росой, пробегая по изумрудной траве, и уперся... в просторную разноцветную палатку — двухслойку и двенадцатиместку, стоящую неподалеку.</w:t>
      </w:r>
    </w:p>
    <w:p w14:paraId="28A581C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Валера с Ромой вскочили.</w:t>
      </w:r>
    </w:p>
    <w:p w14:paraId="7070CC7D"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Откуда это?!</w:t>
      </w:r>
    </w:p>
    <w:p w14:paraId="3261DAC3"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Отсюда! — Максим, поигрывая складишком, направился к палатке и вернулся, сгибаясь под тяжестью двух явно потребительских корзин — в одной аппетитно шкворчало, в другой — побулькивало.</w:t>
      </w:r>
    </w:p>
    <w:p w14:paraId="6F122E5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Принялись с восторгом распаковывать, откупоривать, накрывать на брошенной поверх муравы скатерти и очень скоро убедились, что такого обалденного ужина ни Юльке, ни Роме, ни Валере никогда не доводилось отведать до, и вряд ли выпадет после.</w:t>
      </w:r>
    </w:p>
    <w:p w14:paraId="2788FF6C"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Ну, ты колдун! — сквозь треск за ушами говорил Валера.</w:t>
      </w:r>
    </w:p>
    <w:p w14:paraId="4DBBAC13"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Бог! — поправлял Рома, прихлебывая.</w:t>
      </w:r>
    </w:p>
    <w:p w14:paraId="33C52693"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Признайся, ты заранее все это подготовил, — пригубив вина из хрустального бокала, Юля пристально глядела на Максима, и рубиновые огоньки играли на ее губах.</w:t>
      </w:r>
    </w:p>
    <w:p w14:paraId="2D65AECB"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Да что я? Это все складишок!</w:t>
      </w:r>
    </w:p>
    <w:p w14:paraId="30EF6FF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Ну, пусть будет складишок, — Валера, сыто отдуваясь, закурил толстенькую Гавану. — Но ловкость рук у тебя все равно феноменальная. На такое представление надо публику собирать! Озолотишься!</w:t>
      </w:r>
    </w:p>
    <w:p w14:paraId="6CA76F35"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Публику? —переспросил Максим. — Об этом я еще как-то не думал...</w:t>
      </w:r>
    </w:p>
    <w:p w14:paraId="6E623698"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Да! — кивнул Валера, пуская дымное кольцо в костер. — К примеру, пара девчонок сейчас бы не помешала. Для ровного счета... Такие, чтоб с ногами...</w:t>
      </w:r>
    </w:p>
    <w:p w14:paraId="48D54640"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Максим задумчиво кивнул и взял со скатерти складишок...</w:t>
      </w:r>
    </w:p>
    <w:p w14:paraId="38F4E7C8"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lastRenderedPageBreak/>
        <w:t>— Помогите! — раздались вдруг у края поляны испуганные девичьи голоса.</w:t>
      </w:r>
    </w:p>
    <w:p w14:paraId="266CB807"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Валера и Рома бросились в темноту и вернулись к костру в сопровождении двух длинноногих девиц, обутых в туфельки на шпильках. Девицы зябко поводили оголенными плечами.</w:t>
      </w:r>
    </w:p>
    <w:p w14:paraId="33DCAC40"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Даша и Наташа, — представились они. — На нас напали волки. Впрочем, возможно это была собака... или кошка. Ничего, если мы с вами посидим?</w:t>
      </w:r>
    </w:p>
    <w:p w14:paraId="33C8E692"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Рома и Валера, считали, что ничего. Они принялись радостно угощать Дашу и Наташу и даже приобнимать их за плечи, чтобы не дать совсем озябнуть.</w:t>
      </w:r>
    </w:p>
    <w:p w14:paraId="3D424847"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Но Юля больше не принимала участия в веселье. Она сидела неподвижно, переводя напряженный взгляд с Даши и Наташи на Максима и обратно.</w:t>
      </w:r>
    </w:p>
    <w:p w14:paraId="32DBB272"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Ты что это, серьезно?! — вдруг хрипло произнесла она. — Ты хочешь сказать, что они тоже — отсюда?!</w:t>
      </w:r>
    </w:p>
    <w:p w14:paraId="3159936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Она указала на рукоятку складишка.</w:t>
      </w:r>
    </w:p>
    <w:p w14:paraId="5478EE5F"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Ну да, — кивнул Максим, — говорю же, тут еще куча лезвий. Что нужно, то и выдвигаешь.</w:t>
      </w:r>
    </w:p>
    <w:p w14:paraId="3E5D9A70"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Они — лезвия складишка? — ужаснулась Юля. — И ты можешь их... задвинуть обратно?!</w:t>
      </w:r>
    </w:p>
    <w:p w14:paraId="27FA920E"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Максим, пожав плечами, нажал кнопку. Пиджак Валеры, укрывавший плечи Даши, подбитой птицей спорхнул на землю. Девушек не было.</w:t>
      </w:r>
    </w:p>
    <w:p w14:paraId="52C1F4FB"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Юля порывисто поднялась.</w:t>
      </w:r>
    </w:p>
    <w:p w14:paraId="75E02F7A"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Так, все! Я хочу домой!</w:t>
      </w:r>
    </w:p>
    <w:p w14:paraId="348A438C"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Юленька, — забеспокоился Максим, но мы же договорились — завтра!</w:t>
      </w:r>
    </w:p>
    <w:p w14:paraId="374E1ED0"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Нет! — закричала Юля. — Мы уходим в город! Немедленно!</w:t>
      </w:r>
    </w:p>
    <w:p w14:paraId="4B00D9F1"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Ну в город, так в город, — вздохнул Максим, нажимая кнопку.</w:t>
      </w:r>
    </w:p>
    <w:p w14:paraId="7AB5DE38"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Костер ярко вспыхнул, выпустив сноп искр и ярко осветив... гранитный памятник на площади перед Юлиным домом. Город еще спал, но где-то уже погромыхивали первые трамваи. А может, догромыхивали последние...</w:t>
      </w:r>
    </w:p>
    <w:p w14:paraId="2E1B0B39" w14:textId="77777777" w:rsidR="00677A0B"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Прекрати это! Сейчас же! — Юля закрыла лицо ладонями. — Я прошу тебя, Максим! Закрой все до одного лезвия этого проклятого складишка!</w:t>
      </w:r>
    </w:p>
    <w:p w14:paraId="4BA5E740" w14:textId="5E8A4D5E" w:rsidR="00CD2AE6" w:rsidRPr="00742959" w:rsidRDefault="00677A0B" w:rsidP="00742959">
      <w:pPr>
        <w:suppressAutoHyphens/>
        <w:spacing w:after="0" w:line="240" w:lineRule="auto"/>
        <w:ind w:firstLine="283"/>
        <w:jc w:val="both"/>
        <w:rPr>
          <w:rFonts w:ascii="Verdana" w:hAnsi="Verdana"/>
          <w:color w:val="000000"/>
          <w:sz w:val="20"/>
        </w:rPr>
      </w:pPr>
      <w:r w:rsidRPr="00742959">
        <w:rPr>
          <w:rFonts w:ascii="Verdana" w:hAnsi="Verdana"/>
          <w:color w:val="000000"/>
          <w:sz w:val="20"/>
        </w:rPr>
        <w:t>— Не могу, — мрачно отозвался Максим. — Мне будет слишком тоскливо одному. В пустоте.</w:t>
      </w:r>
    </w:p>
    <w:sectPr w:rsidR="00CD2AE6" w:rsidRPr="00742959" w:rsidSect="0074295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89397" w14:textId="77777777" w:rsidR="00742959" w:rsidRDefault="00742959" w:rsidP="00742959">
      <w:pPr>
        <w:spacing w:after="0" w:line="240" w:lineRule="auto"/>
      </w:pPr>
      <w:r>
        <w:separator/>
      </w:r>
    </w:p>
  </w:endnote>
  <w:endnote w:type="continuationSeparator" w:id="0">
    <w:p w14:paraId="5C0EF68C" w14:textId="77777777" w:rsidR="00742959" w:rsidRDefault="00742959" w:rsidP="00742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F685" w14:textId="77777777" w:rsidR="00742959" w:rsidRDefault="00742959" w:rsidP="00CB6F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385B56" w14:textId="77777777" w:rsidR="00742959" w:rsidRDefault="00742959" w:rsidP="007429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E8D8E" w14:textId="563A6916" w:rsidR="00742959" w:rsidRPr="00742959" w:rsidRDefault="00742959" w:rsidP="00742959">
    <w:pPr>
      <w:pStyle w:val="Footer"/>
      <w:ind w:right="360"/>
      <w:rPr>
        <w:rFonts w:ascii="Arial" w:hAnsi="Arial" w:cs="Arial"/>
        <w:color w:val="999999"/>
        <w:sz w:val="20"/>
      </w:rPr>
    </w:pPr>
    <w:r w:rsidRPr="007429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92A5" w14:textId="77777777" w:rsidR="00742959" w:rsidRDefault="00742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E93D6" w14:textId="77777777" w:rsidR="00742959" w:rsidRDefault="00742959" w:rsidP="00742959">
      <w:pPr>
        <w:spacing w:after="0" w:line="240" w:lineRule="auto"/>
      </w:pPr>
      <w:r>
        <w:separator/>
      </w:r>
    </w:p>
  </w:footnote>
  <w:footnote w:type="continuationSeparator" w:id="0">
    <w:p w14:paraId="322986DD" w14:textId="77777777" w:rsidR="00742959" w:rsidRDefault="00742959" w:rsidP="00742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5E058" w14:textId="77777777" w:rsidR="00742959" w:rsidRDefault="00742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D79A" w14:textId="239B51B0" w:rsidR="00742959" w:rsidRPr="00742959" w:rsidRDefault="00742959" w:rsidP="00742959">
    <w:pPr>
      <w:pStyle w:val="Header"/>
      <w:rPr>
        <w:rFonts w:ascii="Arial" w:hAnsi="Arial" w:cs="Arial"/>
        <w:color w:val="999999"/>
        <w:sz w:val="20"/>
      </w:rPr>
    </w:pPr>
    <w:r w:rsidRPr="007429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E6B9" w14:textId="77777777" w:rsidR="00742959" w:rsidRDefault="00742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77A0B"/>
    <w:rsid w:val="00742959"/>
    <w:rsid w:val="009A29F4"/>
    <w:rsid w:val="00AA1D8D"/>
    <w:rsid w:val="00B47730"/>
    <w:rsid w:val="00CB0664"/>
    <w:rsid w:val="00CD2AE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970CF"/>
  <w14:defaultImageDpi w14:val="300"/>
  <w15:docId w15:val="{A00BC539-7B16-43F6-9A19-C7DA2B7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2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2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1300</Words>
  <Characters>7479</Characters>
  <Application>Microsoft Office Word</Application>
  <DocSecurity>0</DocSecurity>
  <Lines>159</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Складишок</dc:title>
  <dc:subject/>
  <dc:creator>Александр Бачило</dc:creator>
  <cp:keywords/>
  <dc:description/>
  <cp:lastModifiedBy>Andrey Piskunov</cp:lastModifiedBy>
  <cp:revision>5</cp:revision>
  <dcterms:created xsi:type="dcterms:W3CDTF">2013-12-23T23:15:00Z</dcterms:created>
  <dcterms:modified xsi:type="dcterms:W3CDTF">2025-08-19T04:03:00Z</dcterms:modified>
  <cp:category/>
</cp:coreProperties>
</file>